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652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针灸推拿学院·养生康复学院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喻晓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65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康复医学概论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(050642—001)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针推视障24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康复医学概论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(050642—001)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针推视障24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形象礼仪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(r050609—001)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形象礼仪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(r050609—001)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美容按摩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(r050413—001)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